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US30/DJ30 EA Specification</w:t>
      </w:r>
    </w:p>
    <w:p>
      <w:pPr>
        <w:pStyle w:val="Heading1"/>
      </w:pPr>
      <w:r>
        <w:t>Platform &amp; Broker</w:t>
      </w:r>
    </w:p>
    <w:p>
      <w:r>
        <w:t>• MetaTrader 5 (MT5)</w:t>
        <w:br/>
        <w:t>• Broker: Blueberry Markets</w:t>
        <w:br/>
        <w:t>• Symbol: Wall Street 30 Cash (US30/DJ30)</w:t>
      </w:r>
    </w:p>
    <w:p>
      <w:pPr>
        <w:pStyle w:val="Heading1"/>
      </w:pPr>
      <w:r>
        <w:t>Entry Logic</w:t>
      </w:r>
    </w:p>
    <w:p>
      <w:r>
        <w:t>• Timeframe: M5</w:t>
        <w:br/>
        <w:t>• Take the High and Low of the previous 5-minute candle</w:t>
        <w:br/>
        <w:t>• If price touches the High twice → BUY</w:t>
        <w:br/>
        <w:t>• If price touches the Low twice → SELL</w:t>
        <w:br/>
        <w:t>• Maximum 1 trade per candle, but multiple trades may run simultaneously over different candles</w:t>
      </w:r>
    </w:p>
    <w:p>
      <w:pPr>
        <w:pStyle w:val="Heading1"/>
      </w:pPr>
      <w:r>
        <w:t>Order Settings</w:t>
      </w:r>
    </w:p>
    <w:p>
      <w:r>
        <w:t>• Fixed lot size (input)</w:t>
        <w:br/>
        <w:t>• StopLoss: 5 points (input)</w:t>
        <w:br/>
        <w:t>• TakeProfit: optional (input)</w:t>
        <w:br/>
        <w:t>• Spread filter (MaxSpread input)</w:t>
        <w:br/>
        <w:t>• Slippage input</w:t>
      </w:r>
    </w:p>
    <w:p>
      <w:pPr>
        <w:pStyle w:val="Heading1"/>
      </w:pPr>
      <w:r>
        <w:t>Trailing Stop (Jumping)</w:t>
      </w:r>
    </w:p>
    <w:p>
      <w:r>
        <w:t>• Initial SL = 5 points</w:t>
        <w:br/>
        <w:t>• At +10 points profit → move SL to BreakEven</w:t>
        <w:br/>
        <w:t>• For every +5 points further profit → shift SL +5 points (step trailing)</w:t>
      </w:r>
    </w:p>
    <w:p>
      <w:pPr>
        <w:pStyle w:val="Heading1"/>
      </w:pPr>
      <w:r>
        <w:t>Time Filter</w:t>
      </w:r>
    </w:p>
    <w:p>
      <w:r>
        <w:t>• Trading starts 15 minutes after US30 open (15:45 Amsterdam time)</w:t>
        <w:br/>
        <w:t>• Trading ends at London close (18:00 CET / 19:00 CEST)</w:t>
        <w:br/>
        <w:t>• Input: SessionMode = Auto (DST) / Winter / Summer</w:t>
        <w:br/>
        <w:t>• Outside trading hours: no new trades, but trailing continues</w:t>
      </w:r>
    </w:p>
    <w:p>
      <w:pPr>
        <w:pStyle w:val="Heading1"/>
      </w:pPr>
      <w:r>
        <w:t>Overlay Display</w:t>
      </w:r>
    </w:p>
    <w:p>
      <w:r>
        <w:t>• EA status (Active = Green / Inactive = Red)</w:t>
        <w:br/>
        <w:t>• Daily realized P/L since midnight Amsterdam time</w:t>
        <w:br/>
        <w:t>• Candle timer (countdown mm:ss)</w:t>
      </w:r>
    </w:p>
    <w:p>
      <w:pPr>
        <w:pStyle w:val="Heading1"/>
      </w:pPr>
      <w:r>
        <w:t>Safety &amp; Extras</w:t>
      </w:r>
    </w:p>
    <w:p>
      <w:r>
        <w:t>• MaxDailyLoss (stops EA)</w:t>
        <w:br/>
        <w:t>• MaxDailyProfit (optional)</w:t>
        <w:br/>
        <w:t>• EmergencyCloseAll toggle</w:t>
        <w:br/>
        <w:t>• Margin check before entry</w:t>
        <w:br/>
        <w:t>• Optional arrows on chart (toggle)</w:t>
        <w:br/>
        <w:t>• Verbose logging</w:t>
      </w:r>
    </w:p>
    <w:p>
      <w:pPr>
        <w:pStyle w:val="Heading1"/>
      </w:pPr>
      <w:r>
        <w:t>Delivery &amp; Testing</w:t>
      </w:r>
    </w:p>
    <w:p>
      <w:r>
        <w:t>• Deliver both .mq5 (source) and .ex5 (compiled)</w:t>
        <w:br/>
        <w:t>• Include short user manual for inputs</w:t>
        <w:br/>
        <w:t>• Provide minimum 3 months backtest with tick data and variable spread</w:t>
        <w:br/>
        <w:t>• 1 week forward test on demo (Blueberry Markets)</w:t>
        <w:br/>
        <w:t>• 1 week live test with small lot</w:t>
        <w:br/>
        <w:t>• Provide screenshots, equity curve and logs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