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FALCON SPARKS BOT – MT5 Expert Advisor Instructions</w:t>
      </w:r>
    </w:p>
    <w:p>
      <w:r>
        <w:t>🔧 Indicator:</w:t>
      </w:r>
    </w:p>
    <w:p>
      <w:r>
        <w:t>- Use the Chandelier Exit indicator for generating trading signals.</w:t>
      </w:r>
    </w:p>
    <w:p/>
    <w:p>
      <w:r>
        <w:t>📈 Entry Conditions:</w:t>
      </w:r>
    </w:p>
    <w:p>
      <w:r>
        <w:t>- Buy Entry:</w:t>
      </w:r>
    </w:p>
    <w:p>
      <w:r>
        <w:t xml:space="preserve">  - Open a buy position when the Chandelier Exit Buy Signal appears.</w:t>
      </w:r>
    </w:p>
    <w:p>
      <w:r>
        <w:t>- Sell Entry:</w:t>
      </w:r>
    </w:p>
    <w:p>
      <w:r>
        <w:t xml:space="preserve">  - Open a sell position when the Chandelier Exit Sell Signal appears.</w:t>
      </w:r>
    </w:p>
    <w:p/>
    <w:p>
      <w:r>
        <w:t>🔁 Exit and Reversal Conditions:</w:t>
      </w:r>
    </w:p>
    <w:p>
      <w:r>
        <w:t>- Buy Exit:</w:t>
      </w:r>
    </w:p>
    <w:p>
      <w:r>
        <w:t xml:space="preserve">  - Close the buy position when a sell signal appears.</w:t>
      </w:r>
    </w:p>
    <w:p>
      <w:r>
        <w:t xml:space="preserve">  - Immediately open a sell position.</w:t>
      </w:r>
    </w:p>
    <w:p>
      <w:r>
        <w:t>- Sell Exit:</w:t>
      </w:r>
    </w:p>
    <w:p>
      <w:r>
        <w:t xml:space="preserve">  - Close the sell position when a buy signal appears.</w:t>
      </w:r>
    </w:p>
    <w:p>
      <w:r>
        <w:t xml:space="preserve">  - Immediately open a buy position.</w:t>
      </w:r>
    </w:p>
    <w:p/>
    <w:p>
      <w:r>
        <w:t>🛑 Always reverse positions when an opposite signal appears.</w:t>
      </w:r>
    </w:p>
    <w:p/>
    <w:p>
      <w:r>
        <w:t>🛠️ Risk Management:</w:t>
      </w:r>
    </w:p>
    <w:p>
      <w:r>
        <w:t>- Risk 1% of the account balance per trade.</w:t>
      </w:r>
    </w:p>
    <w:p>
      <w:r>
        <w:t>- Open a maximum of 3 positions simultaneously.</w:t>
      </w:r>
    </w:p>
    <w:p>
      <w:r>
        <w:t>- Apply to all available symbols.</w:t>
      </w:r>
    </w:p>
    <w:p>
      <w:r>
        <w:t>- Allow a slippage of 5 pips.</w:t>
      </w:r>
    </w:p>
    <w:p>
      <w:r>
        <w:t>- Default lot size: 0.1</w:t>
      </w:r>
    </w:p>
    <w:p/>
    <w:p>
      <w:r>
        <w:t>⏱️ Trade Time Filter:</w:t>
      </w:r>
    </w:p>
    <w:p>
      <w:r>
        <w:t>- Only trade between 03:00 AM to 11:00 PM (server time).</w:t>
      </w:r>
    </w:p>
    <w:p>
      <w:r>
        <w:t>- Monday to Friday only. No trades should be opened on weekends.</w:t>
      </w:r>
    </w:p>
    <w:p/>
    <w:p>
      <w:r>
        <w:t>📊 Timeframes:</w:t>
      </w:r>
    </w:p>
    <w:p>
      <w:r>
        <w:t>- The EA should support multiple timeframes. Allow user to choose the desired timeframe on chart attachment.</w:t>
      </w:r>
    </w:p>
    <w:p/>
    <w:p>
      <w:r>
        <w:t>💰 Take Profit &amp; Stop Loss:</w:t>
      </w:r>
    </w:p>
    <w:p>
      <w:r>
        <w:t>- There is no fixed TP or SL.</w:t>
      </w:r>
    </w:p>
    <w:p>
      <w:r>
        <w:t>- Exit trades only when the opposite signal appears.</w:t>
      </w:r>
    </w:p>
    <w:p/>
    <w:p>
      <w:r>
        <w:t>🧠 Additional Logic:</w:t>
      </w:r>
    </w:p>
    <w:p>
      <w:r>
        <w:t>- If a trade is already open:</w:t>
      </w:r>
    </w:p>
    <w:p>
      <w:r>
        <w:t xml:space="preserve">  - Do not open another trade in the same direction unless total open trades are less than 3.</w:t>
      </w:r>
    </w:p>
    <w:p>
      <w:r>
        <w:t xml:space="preserve">  - Always reverse direction if the opposite signal appears (close current, open new in opposite direction).</w:t>
      </w:r>
    </w:p>
    <w:p/>
    <w:p>
      <w:r>
        <w:t>🧪 Other Settings:</w:t>
      </w:r>
    </w:p>
    <w:p>
      <w:r>
        <w:t>- Include parameters in the input settings for:</w:t>
      </w:r>
    </w:p>
    <w:p>
      <w:r>
        <w:t xml:space="preserve">  - Risk percentage (default: 1%)</w:t>
      </w:r>
    </w:p>
    <w:p>
      <w:r>
        <w:t xml:space="preserve">  - Default lot size (default: 0.1)</w:t>
      </w:r>
    </w:p>
    <w:p>
      <w:r>
        <w:t xml:space="preserve">  - Max open positions (default: 3)</w:t>
      </w:r>
    </w:p>
    <w:p>
      <w:r>
        <w:t xml:space="preserve">  - Slippage (default: 5 pips)</w:t>
      </w:r>
    </w:p>
    <w:p>
      <w:r>
        <w:t xml:space="preserve">  - Trade hours (default: 03:00 - 23:00)</w:t>
      </w:r>
    </w:p>
    <w:p>
      <w:r>
        <w:t xml:space="preserve">  - Days of week (Monday–Friday)</w:t>
      </w:r>
    </w:p>
    <w:p>
      <w:r>
        <w:t xml:space="preserve">  - Option to enable/disable trading on individual symbols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